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 / 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47147013" name="a9769190-870d-11f0-951d-1572b60d552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9572999" name="a9769190-870d-11f0-951d-1572b60d552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9631520" name="d332c5d0-870d-11f0-b1c2-4bd4f3a22a4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0900311" name="d332c5d0-870d-11f0-b1c2-4bd4f3a22a4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50465897" name="f00d1840-870d-11f0-8bc5-f93cb35a3f3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3967569" name="f00d1840-870d-11f0-8bc5-f93cb35a3f3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67755112" name="f2a946f0-870d-11f0-8630-694b9b46f8d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6642390" name="f2a946f0-870d-11f0-8630-694b9b46f8d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Boden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/ 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99234957" name="0fb72fb0-8712-11f0-af3c-a538c4c141e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2762721" name="0fb72fb0-8712-11f0-af3c-a538c4c141e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152533" name="135fec60-8712-11f0-b10c-9f251f2f71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865148" name="135fec60-8712-11f0-b10c-9f251f2f711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Breitenacher 37, 8906 Bonstetten</w:t>
          </w:r>
        </w:p>
        <w:p>
          <w:pPr>
            <w:spacing w:before="0" w:after="0"/>
          </w:pPr>
          <w:r>
            <w:t>424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